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Weidstrasse 33, 4656 Starrkirch-Wil</w:t>
          </w:r>
        </w:p>
        <w:p>
          <w:pPr>
            <w:spacing w:before="0" w:after="0"/>
          </w:pPr>
          <w:r>
            <w:t>642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